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7741D" w14:textId="77777777" w:rsidR="00D84158" w:rsidRPr="00FC1ACB" w:rsidRDefault="00D84158" w:rsidP="00FC1ACB">
      <w:pPr>
        <w:pStyle w:val="Para06"/>
        <w:suppressAutoHyphens/>
        <w:spacing w:line="240" w:lineRule="auto"/>
        <w:jc w:val="both"/>
        <w:rPr>
          <w:rFonts w:ascii="Verdana" w:hAnsi="Verdana"/>
          <w:sz w:val="32"/>
        </w:rPr>
      </w:pPr>
      <w:r w:rsidRPr="00FC1ACB">
        <w:rPr>
          <w:rFonts w:ascii="Verdana" w:hAnsi="Verdana"/>
          <w:sz w:val="32"/>
        </w:rPr>
        <w:t>Tomorrow Never Knows</w:t>
      </w:r>
    </w:p>
    <w:p w14:paraId="26D0EF8B" w14:textId="77777777" w:rsidR="0071131D" w:rsidRPr="00E80DF9" w:rsidRDefault="00434918" w:rsidP="00FC1ACB">
      <w:pPr>
        <w:pStyle w:val="Para06"/>
        <w:suppressAutoHyphens/>
        <w:spacing w:line="240" w:lineRule="auto"/>
        <w:jc w:val="both"/>
        <w:rPr>
          <w:rFonts w:ascii="Verdana" w:hAnsi="Verdana"/>
          <w:b w:val="0"/>
          <w:bCs w:val="0"/>
          <w:sz w:val="24"/>
        </w:rPr>
      </w:pPr>
      <w:r w:rsidRPr="00E80DF9">
        <w:rPr>
          <w:rFonts w:ascii="Verdana" w:hAnsi="Verdana"/>
          <w:b w:val="0"/>
          <w:bCs w:val="0"/>
          <w:sz w:val="24"/>
        </w:rPr>
        <w:t>Lawrence Watt-Evans</w:t>
      </w:r>
    </w:p>
    <w:p w14:paraId="470BDCCA" w14:textId="77777777" w:rsidR="00FC1ACB" w:rsidRDefault="00FC1ACB" w:rsidP="00FC1ACB">
      <w:pPr>
        <w:pStyle w:val="Para06"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594036A1" w14:textId="77777777" w:rsidR="00FC1ACB" w:rsidRDefault="00FC1ACB" w:rsidP="00FC1ACB">
      <w:pPr>
        <w:pStyle w:val="Para04"/>
        <w:suppressAutoHyphens/>
        <w:spacing w:line="240" w:lineRule="auto"/>
        <w:ind w:firstLine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71131D" w:rsidRPr="00FC1ACB">
        <w:rPr>
          <w:rFonts w:ascii="Verdana" w:hAnsi="Verdana"/>
          <w:sz w:val="20"/>
        </w:rPr>
        <w:t>L</w:t>
      </w:r>
      <w:r w:rsidR="00D84158" w:rsidRPr="00FC1ACB">
        <w:rPr>
          <w:rFonts w:ascii="Verdana" w:hAnsi="Verdana"/>
          <w:sz w:val="20"/>
        </w:rPr>
        <w:t>et me get this straight,</w:t>
      </w:r>
      <w:r>
        <w:rPr>
          <w:rFonts w:ascii="Verdana" w:hAnsi="Verdana"/>
          <w:sz w:val="20"/>
        </w:rPr>
        <w:t xml:space="preserve">” </w:t>
      </w:r>
      <w:r w:rsidR="00D84158" w:rsidRPr="00FC1ACB">
        <w:rPr>
          <w:rFonts w:ascii="Verdana" w:hAnsi="Verdana"/>
          <w:sz w:val="20"/>
        </w:rPr>
        <w:t>the tall man said.</w:t>
      </w:r>
      <w:r>
        <w:rPr>
          <w:rFonts w:ascii="Verdana" w:hAnsi="Verdana"/>
          <w:sz w:val="20"/>
        </w:rPr>
        <w:t xml:space="preserve"> “</w:t>
      </w:r>
      <w:r w:rsidR="00D84158" w:rsidRPr="00FC1ACB">
        <w:rPr>
          <w:rFonts w:ascii="Verdana" w:hAnsi="Verdana"/>
          <w:sz w:val="20"/>
        </w:rPr>
        <w:t>You’re telling me that you came here from the future?</w:t>
      </w:r>
      <w:r>
        <w:rPr>
          <w:rFonts w:ascii="Verdana" w:hAnsi="Verdana"/>
          <w:sz w:val="20"/>
        </w:rPr>
        <w:t>”</w:t>
      </w:r>
    </w:p>
    <w:p w14:paraId="1117B8B9" w14:textId="289E3ABD" w:rsidR="00FC1ACB" w:rsidRDefault="00D84158" w:rsidP="00FC1AC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C1ACB">
        <w:rPr>
          <w:rFonts w:ascii="Verdana" w:hAnsi="Verdana"/>
          <w:color w:val="000000"/>
          <w:sz w:val="20"/>
        </w:rPr>
        <w:t>His companion nodded.</w:t>
      </w:r>
    </w:p>
    <w:p w14:paraId="307AF20E" w14:textId="77777777" w:rsidR="00FC1ACB" w:rsidRDefault="00FC1ACB" w:rsidP="00FC1AC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Style w:val="01Text"/>
          <w:rFonts w:ascii="Verdana" w:eastAsiaTheme="minorEastAsia" w:hAnsi="Verdana"/>
          <w:color w:val="000000"/>
          <w:sz w:val="20"/>
        </w:rPr>
        <w:t>“</w:t>
      </w:r>
      <w:r w:rsidR="00D84158" w:rsidRPr="00FC1ACB">
        <w:rPr>
          <w:rFonts w:ascii="Verdana" w:hAnsi="Verdana"/>
          <w:color w:val="000000"/>
          <w:sz w:val="20"/>
        </w:rPr>
        <w:t>And you made the trip in order to prevent the assassination of President Kennedy?</w:t>
      </w:r>
      <w:r>
        <w:rPr>
          <w:rFonts w:ascii="Verdana" w:hAnsi="Verdana"/>
          <w:color w:val="000000"/>
          <w:sz w:val="20"/>
        </w:rPr>
        <w:t xml:space="preserve">” </w:t>
      </w:r>
      <w:r w:rsidR="00D84158" w:rsidRPr="00FC1ACB">
        <w:rPr>
          <w:rFonts w:ascii="Verdana" w:hAnsi="Verdana"/>
          <w:color w:val="000000"/>
          <w:sz w:val="20"/>
        </w:rPr>
        <w:t>the first continued.</w:t>
      </w:r>
    </w:p>
    <w:p w14:paraId="0E8AFF3A" w14:textId="56164C53" w:rsidR="00D84158" w:rsidRPr="00FC1ACB" w:rsidRDefault="00FC1ACB" w:rsidP="00FC1AC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Style w:val="01Text"/>
          <w:rFonts w:ascii="Verdana" w:eastAsiaTheme="minorEastAsia" w:hAnsi="Verdana"/>
          <w:color w:val="000000"/>
          <w:sz w:val="20"/>
        </w:rPr>
        <w:t>“</w:t>
      </w:r>
      <w:r w:rsidR="00D84158" w:rsidRPr="00FC1ACB">
        <w:rPr>
          <w:rFonts w:ascii="Verdana" w:hAnsi="Verdana"/>
          <w:color w:val="000000"/>
          <w:sz w:val="20"/>
        </w:rPr>
        <w:t>That’s right,</w:t>
      </w:r>
      <w:r>
        <w:rPr>
          <w:rFonts w:ascii="Verdana" w:hAnsi="Verdana"/>
          <w:color w:val="000000"/>
          <w:sz w:val="20"/>
        </w:rPr>
        <w:t xml:space="preserve">” </w:t>
      </w:r>
      <w:r w:rsidR="00D84158" w:rsidRPr="00FC1ACB">
        <w:rPr>
          <w:rFonts w:ascii="Verdana" w:hAnsi="Verdana"/>
          <w:color w:val="000000"/>
          <w:sz w:val="20"/>
        </w:rPr>
        <w:t>the other agreed.</w:t>
      </w:r>
    </w:p>
    <w:p w14:paraId="3E08B0DB" w14:textId="77777777" w:rsidR="00FC1ACB" w:rsidRDefault="00D84158" w:rsidP="00FC1AC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C1ACB">
        <w:rPr>
          <w:rFonts w:ascii="Verdana" w:hAnsi="Verdana"/>
          <w:color w:val="000000"/>
          <w:sz w:val="20"/>
        </w:rPr>
        <w:t>The tall man considered that for a moment, and then asked,</w:t>
      </w:r>
      <w:r w:rsidR="00FC1ACB">
        <w:rPr>
          <w:rFonts w:ascii="Verdana" w:hAnsi="Verdana"/>
          <w:color w:val="000000"/>
          <w:sz w:val="20"/>
        </w:rPr>
        <w:t xml:space="preserve"> “</w:t>
      </w:r>
      <w:r w:rsidRPr="00FC1ACB">
        <w:rPr>
          <w:rFonts w:ascii="Verdana" w:hAnsi="Verdana"/>
          <w:color w:val="000000"/>
          <w:sz w:val="20"/>
        </w:rPr>
        <w:t>And just when was this assassination?</w:t>
      </w:r>
      <w:r w:rsidR="00FC1ACB">
        <w:rPr>
          <w:rFonts w:ascii="Verdana" w:hAnsi="Verdana"/>
          <w:color w:val="000000"/>
          <w:sz w:val="20"/>
        </w:rPr>
        <w:t>”</w:t>
      </w:r>
    </w:p>
    <w:p w14:paraId="61207737" w14:textId="0F7CB3C1" w:rsidR="00FC1ACB" w:rsidRDefault="00FC1ACB" w:rsidP="00FC1AC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Style w:val="01Text"/>
          <w:rFonts w:ascii="Verdana" w:eastAsiaTheme="minorEastAsia" w:hAnsi="Verdana"/>
          <w:color w:val="000000"/>
          <w:sz w:val="20"/>
        </w:rPr>
        <w:t>“</w:t>
      </w:r>
      <w:r w:rsidR="00D84158" w:rsidRPr="00FC1ACB">
        <w:rPr>
          <w:rFonts w:ascii="Verdana" w:hAnsi="Verdana"/>
          <w:color w:val="000000"/>
          <w:sz w:val="20"/>
        </w:rPr>
        <w:t>November 22, 1963,</w:t>
      </w:r>
      <w:r>
        <w:rPr>
          <w:rFonts w:ascii="Verdana" w:hAnsi="Verdana"/>
          <w:color w:val="000000"/>
          <w:sz w:val="20"/>
        </w:rPr>
        <w:t xml:space="preserve">” </w:t>
      </w:r>
      <w:r w:rsidR="00D84158" w:rsidRPr="00FC1ACB">
        <w:rPr>
          <w:rFonts w:ascii="Verdana" w:hAnsi="Verdana"/>
          <w:color w:val="000000"/>
          <w:sz w:val="20"/>
        </w:rPr>
        <w:t>his companion replied immediately.</w:t>
      </w:r>
    </w:p>
    <w:p w14:paraId="54BB20A6" w14:textId="579A9A5B" w:rsidR="00D84158" w:rsidRPr="00FC1ACB" w:rsidRDefault="00FC1ACB" w:rsidP="00FC1AC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Style w:val="01Text"/>
          <w:rFonts w:ascii="Verdana" w:eastAsiaTheme="minorEastAsia" w:hAnsi="Verdana"/>
          <w:color w:val="000000"/>
          <w:sz w:val="20"/>
        </w:rPr>
        <w:t>“</w:t>
      </w:r>
      <w:r w:rsidR="00D84158" w:rsidRPr="00FC1ACB">
        <w:rPr>
          <w:rFonts w:ascii="Verdana" w:hAnsi="Verdana"/>
          <w:color w:val="000000"/>
          <w:sz w:val="20"/>
        </w:rPr>
        <w:t>I never heard anything about it,</w:t>
      </w:r>
      <w:r>
        <w:rPr>
          <w:rFonts w:ascii="Verdana" w:hAnsi="Verdana"/>
          <w:color w:val="000000"/>
          <w:sz w:val="20"/>
        </w:rPr>
        <w:t xml:space="preserve">” </w:t>
      </w:r>
      <w:r w:rsidR="00D84158" w:rsidRPr="00FC1ACB">
        <w:rPr>
          <w:rFonts w:ascii="Verdana" w:hAnsi="Verdana"/>
          <w:color w:val="000000"/>
          <w:sz w:val="20"/>
        </w:rPr>
        <w:t>the tall man said, warily.</w:t>
      </w:r>
    </w:p>
    <w:p w14:paraId="2EF47F74" w14:textId="77777777" w:rsidR="00FC1ACB" w:rsidRDefault="00D84158" w:rsidP="00FC1AC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C1ACB">
        <w:rPr>
          <w:rFonts w:ascii="Verdana" w:hAnsi="Verdana"/>
          <w:color w:val="000000"/>
          <w:sz w:val="20"/>
        </w:rPr>
        <w:t>The other shrugged and said,</w:t>
      </w:r>
      <w:r w:rsidR="00FC1ACB">
        <w:rPr>
          <w:rFonts w:ascii="Verdana" w:hAnsi="Verdana"/>
          <w:color w:val="000000"/>
          <w:sz w:val="20"/>
        </w:rPr>
        <w:t xml:space="preserve"> “</w:t>
      </w:r>
      <w:r w:rsidRPr="00FC1ACB">
        <w:rPr>
          <w:rFonts w:ascii="Verdana" w:hAnsi="Verdana"/>
          <w:color w:val="000000"/>
          <w:sz w:val="20"/>
        </w:rPr>
        <w:t>I succeeded.</w:t>
      </w:r>
      <w:r w:rsidR="00FC1ACB">
        <w:rPr>
          <w:rFonts w:ascii="Verdana" w:hAnsi="Verdana"/>
          <w:color w:val="000000"/>
          <w:sz w:val="20"/>
        </w:rPr>
        <w:t>”</w:t>
      </w:r>
    </w:p>
    <w:p w14:paraId="164D5754" w14:textId="6E758ECF" w:rsidR="00FC1ACB" w:rsidRDefault="00D84158" w:rsidP="00FC1AC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C1ACB">
        <w:rPr>
          <w:rFonts w:ascii="Verdana" w:hAnsi="Verdana"/>
          <w:color w:val="000000"/>
          <w:sz w:val="20"/>
        </w:rPr>
        <w:t>The tall man considered that for a moment.</w:t>
      </w:r>
    </w:p>
    <w:p w14:paraId="12E41246" w14:textId="77777777" w:rsidR="00FC1ACB" w:rsidRDefault="00FC1ACB" w:rsidP="00FC1AC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Style w:val="01Text"/>
          <w:rFonts w:ascii="Verdana" w:eastAsiaTheme="minorEastAsia" w:hAnsi="Verdana"/>
          <w:color w:val="000000"/>
          <w:sz w:val="20"/>
        </w:rPr>
        <w:t>“</w:t>
      </w:r>
      <w:r w:rsidR="00D84158" w:rsidRPr="00FC1ACB">
        <w:rPr>
          <w:rFonts w:ascii="Verdana" w:hAnsi="Verdana"/>
          <w:color w:val="000000"/>
          <w:sz w:val="20"/>
        </w:rPr>
        <w:t>That was his first term,</w:t>
      </w:r>
      <w:r>
        <w:rPr>
          <w:rFonts w:ascii="Verdana" w:hAnsi="Verdana"/>
          <w:color w:val="000000"/>
          <w:sz w:val="20"/>
        </w:rPr>
        <w:t xml:space="preserve">” </w:t>
      </w:r>
      <w:r w:rsidR="00D84158" w:rsidRPr="00FC1ACB">
        <w:rPr>
          <w:rFonts w:ascii="Verdana" w:hAnsi="Verdana"/>
          <w:color w:val="000000"/>
          <w:sz w:val="20"/>
        </w:rPr>
        <w:t>he said.</w:t>
      </w:r>
      <w:r>
        <w:rPr>
          <w:rFonts w:ascii="Verdana" w:hAnsi="Verdana"/>
          <w:color w:val="000000"/>
          <w:sz w:val="20"/>
        </w:rPr>
        <w:t xml:space="preserve"> “</w:t>
      </w:r>
      <w:r w:rsidR="00D84158" w:rsidRPr="00FC1ACB">
        <w:rPr>
          <w:rFonts w:ascii="Verdana" w:hAnsi="Verdana"/>
          <w:color w:val="000000"/>
          <w:sz w:val="20"/>
        </w:rPr>
        <w:t>Before he nuked Hanoi.</w:t>
      </w:r>
      <w:r>
        <w:rPr>
          <w:rFonts w:ascii="Verdana" w:hAnsi="Verdana"/>
          <w:color w:val="000000"/>
          <w:sz w:val="20"/>
        </w:rPr>
        <w:t>”</w:t>
      </w:r>
    </w:p>
    <w:p w14:paraId="37EAC46E" w14:textId="74CA607A" w:rsidR="00FC1ACB" w:rsidRDefault="00D84158" w:rsidP="00FC1AC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C1ACB">
        <w:rPr>
          <w:rFonts w:ascii="Verdana" w:hAnsi="Verdana"/>
          <w:color w:val="000000"/>
          <w:sz w:val="20"/>
        </w:rPr>
        <w:t>The other nodded.</w:t>
      </w:r>
    </w:p>
    <w:p w14:paraId="2B2CD261" w14:textId="301BDC9A" w:rsidR="00D84158" w:rsidRPr="00FC1ACB" w:rsidRDefault="00FC1ACB" w:rsidP="00FC1AC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Style w:val="01Text"/>
          <w:rFonts w:ascii="Verdana" w:eastAsiaTheme="minorEastAsia" w:hAnsi="Verdana"/>
          <w:color w:val="000000"/>
          <w:sz w:val="20"/>
        </w:rPr>
        <w:t>“</w:t>
      </w:r>
      <w:r w:rsidR="00D84158" w:rsidRPr="00FC1ACB">
        <w:rPr>
          <w:rFonts w:ascii="Verdana" w:hAnsi="Verdana"/>
          <w:color w:val="000000"/>
          <w:sz w:val="20"/>
        </w:rPr>
        <w:t>So then, in a way, you’re responsible for all this,</w:t>
      </w:r>
      <w:r>
        <w:rPr>
          <w:rFonts w:ascii="Verdana" w:hAnsi="Verdana"/>
          <w:color w:val="000000"/>
          <w:sz w:val="20"/>
        </w:rPr>
        <w:t xml:space="preserve">” </w:t>
      </w:r>
      <w:r w:rsidR="00D84158" w:rsidRPr="00FC1ACB">
        <w:rPr>
          <w:rFonts w:ascii="Verdana" w:hAnsi="Verdana"/>
          <w:color w:val="000000"/>
          <w:sz w:val="20"/>
        </w:rPr>
        <w:t>the tall man said, making a sweeping gesture that took in the twisted steel girders, the piles of debris, and the drifting radioactive ash.</w:t>
      </w:r>
    </w:p>
    <w:p w14:paraId="45960DDA" w14:textId="77777777" w:rsidR="00FC1ACB" w:rsidRDefault="00D84158" w:rsidP="00FC1AC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C1ACB">
        <w:rPr>
          <w:rFonts w:ascii="Verdana" w:hAnsi="Verdana"/>
          <w:color w:val="000000"/>
          <w:sz w:val="20"/>
        </w:rPr>
        <w:t>The other adjusted his faceplate and air hose and shrugged again.</w:t>
      </w:r>
    </w:p>
    <w:p w14:paraId="7E1FCF3E" w14:textId="447E8A8D" w:rsidR="005B7523" w:rsidRPr="00FC1ACB" w:rsidRDefault="00FC1ACB" w:rsidP="00FC1AC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Style w:val="01Text"/>
          <w:rFonts w:ascii="Verdana" w:eastAsiaTheme="minorEastAsia" w:hAnsi="Verdana"/>
          <w:color w:val="000000"/>
          <w:sz w:val="20"/>
        </w:rPr>
        <w:t>“</w:t>
      </w:r>
      <w:r w:rsidR="00D84158" w:rsidRPr="00FC1ACB">
        <w:rPr>
          <w:rFonts w:ascii="Verdana" w:hAnsi="Verdana"/>
          <w:color w:val="000000"/>
          <w:sz w:val="20"/>
        </w:rPr>
        <w:t>Who knew?</w:t>
      </w:r>
      <w:r>
        <w:rPr>
          <w:rFonts w:ascii="Verdana" w:hAnsi="Verdana"/>
          <w:color w:val="000000"/>
          <w:sz w:val="20"/>
        </w:rPr>
        <w:t xml:space="preserve">” </w:t>
      </w:r>
      <w:r w:rsidR="00D84158" w:rsidRPr="00FC1ACB">
        <w:rPr>
          <w:rFonts w:ascii="Verdana" w:hAnsi="Verdana"/>
          <w:color w:val="000000"/>
          <w:sz w:val="20"/>
        </w:rPr>
        <w:t>he said.</w:t>
      </w:r>
    </w:p>
    <w:sectPr w:rsidR="005B7523" w:rsidRPr="00FC1ACB" w:rsidSect="00FC1A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F8569" w14:textId="77777777" w:rsidR="006F3687" w:rsidRDefault="006F3687" w:rsidP="0071131D">
      <w:pPr>
        <w:spacing w:after="0" w:line="240" w:lineRule="auto"/>
      </w:pPr>
      <w:r>
        <w:separator/>
      </w:r>
    </w:p>
  </w:endnote>
  <w:endnote w:type="continuationSeparator" w:id="0">
    <w:p w14:paraId="0C9D9364" w14:textId="77777777" w:rsidR="006F3687" w:rsidRDefault="006F3687" w:rsidP="00711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0ACE5" w14:textId="77777777" w:rsidR="0071131D" w:rsidRDefault="0071131D" w:rsidP="00FC1A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6C6BE58" w14:textId="77777777" w:rsidR="0071131D" w:rsidRDefault="0071131D" w:rsidP="0071131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6077D" w14:textId="12A611EA" w:rsidR="0071131D" w:rsidRPr="00E80DF9" w:rsidRDefault="00FC1ACB" w:rsidP="00FC1ACB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E80DF9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C1ACB">
      <w:rPr>
        <w:rStyle w:val="PageNumber"/>
        <w:rFonts w:ascii="Arial" w:hAnsi="Arial" w:cs="Arial"/>
        <w:color w:val="999999"/>
        <w:sz w:val="20"/>
      </w:rPr>
      <w:t>http</w:t>
    </w:r>
    <w:r w:rsidRPr="00E80DF9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FC1ACB">
      <w:rPr>
        <w:rStyle w:val="PageNumber"/>
        <w:rFonts w:ascii="Arial" w:hAnsi="Arial" w:cs="Arial"/>
        <w:color w:val="999999"/>
        <w:sz w:val="20"/>
      </w:rPr>
      <w:t>artefact</w:t>
    </w:r>
    <w:r w:rsidRPr="00E80DF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C1ACB">
      <w:rPr>
        <w:rStyle w:val="PageNumber"/>
        <w:rFonts w:ascii="Arial" w:hAnsi="Arial" w:cs="Arial"/>
        <w:color w:val="999999"/>
        <w:sz w:val="20"/>
      </w:rPr>
      <w:t>lib</w:t>
    </w:r>
    <w:r w:rsidRPr="00E80DF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C1ACB">
      <w:rPr>
        <w:rStyle w:val="PageNumber"/>
        <w:rFonts w:ascii="Arial" w:hAnsi="Arial" w:cs="Arial"/>
        <w:color w:val="999999"/>
        <w:sz w:val="20"/>
      </w:rPr>
      <w:t>ru</w:t>
    </w:r>
    <w:r w:rsidRPr="00E80DF9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BC212" w14:textId="77777777" w:rsidR="0071131D" w:rsidRDefault="007113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0A902" w14:textId="77777777" w:rsidR="006F3687" w:rsidRDefault="006F3687" w:rsidP="0071131D">
      <w:pPr>
        <w:spacing w:after="0" w:line="240" w:lineRule="auto"/>
      </w:pPr>
      <w:r>
        <w:separator/>
      </w:r>
    </w:p>
  </w:footnote>
  <w:footnote w:type="continuationSeparator" w:id="0">
    <w:p w14:paraId="67D46DB1" w14:textId="77777777" w:rsidR="006F3687" w:rsidRDefault="006F3687" w:rsidP="00711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4A9B" w14:textId="77777777" w:rsidR="0071131D" w:rsidRDefault="007113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D1D8A" w14:textId="0732324E" w:rsidR="0071131D" w:rsidRPr="00E80DF9" w:rsidRDefault="00FC1ACB" w:rsidP="00FC1ACB">
    <w:pPr>
      <w:pStyle w:val="Header"/>
      <w:rPr>
        <w:rFonts w:ascii="Arial" w:hAnsi="Arial" w:cs="Arial"/>
        <w:color w:val="999999"/>
        <w:sz w:val="20"/>
        <w:lang w:val="ru-RU"/>
      </w:rPr>
    </w:pPr>
    <w:r w:rsidRPr="00E80DF9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C1ACB">
      <w:rPr>
        <w:rFonts w:ascii="Arial" w:hAnsi="Arial" w:cs="Arial"/>
        <w:color w:val="999999"/>
        <w:sz w:val="20"/>
      </w:rPr>
      <w:t>http</w:t>
    </w:r>
    <w:r w:rsidRPr="00E80DF9">
      <w:rPr>
        <w:rFonts w:ascii="Arial" w:hAnsi="Arial" w:cs="Arial"/>
        <w:color w:val="999999"/>
        <w:sz w:val="20"/>
        <w:lang w:val="ru-RU"/>
      </w:rPr>
      <w:t>://</w:t>
    </w:r>
    <w:r w:rsidRPr="00FC1ACB">
      <w:rPr>
        <w:rFonts w:ascii="Arial" w:hAnsi="Arial" w:cs="Arial"/>
        <w:color w:val="999999"/>
        <w:sz w:val="20"/>
      </w:rPr>
      <w:t>artefact</w:t>
    </w:r>
    <w:r w:rsidRPr="00E80DF9">
      <w:rPr>
        <w:rFonts w:ascii="Arial" w:hAnsi="Arial" w:cs="Arial"/>
        <w:color w:val="999999"/>
        <w:sz w:val="20"/>
        <w:lang w:val="ru-RU"/>
      </w:rPr>
      <w:t>.</w:t>
    </w:r>
    <w:r w:rsidRPr="00FC1ACB">
      <w:rPr>
        <w:rFonts w:ascii="Arial" w:hAnsi="Arial" w:cs="Arial"/>
        <w:color w:val="999999"/>
        <w:sz w:val="20"/>
      </w:rPr>
      <w:t>lib</w:t>
    </w:r>
    <w:r w:rsidRPr="00E80DF9">
      <w:rPr>
        <w:rFonts w:ascii="Arial" w:hAnsi="Arial" w:cs="Arial"/>
        <w:color w:val="999999"/>
        <w:sz w:val="20"/>
        <w:lang w:val="ru-RU"/>
      </w:rPr>
      <w:t>.</w:t>
    </w:r>
    <w:r w:rsidRPr="00FC1ACB">
      <w:rPr>
        <w:rFonts w:ascii="Arial" w:hAnsi="Arial" w:cs="Arial"/>
        <w:color w:val="999999"/>
        <w:sz w:val="20"/>
      </w:rPr>
      <w:t>ru</w:t>
    </w:r>
    <w:r w:rsidRPr="00E80DF9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58435" w14:textId="77777777" w:rsidR="0071131D" w:rsidRDefault="007113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34918"/>
    <w:rsid w:val="005B7523"/>
    <w:rsid w:val="006F3687"/>
    <w:rsid w:val="0071131D"/>
    <w:rsid w:val="00AA1D8D"/>
    <w:rsid w:val="00B47730"/>
    <w:rsid w:val="00CB0664"/>
    <w:rsid w:val="00D84158"/>
    <w:rsid w:val="00E80DF9"/>
    <w:rsid w:val="00FC1AC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6B0A762"/>
  <w14:defaultImageDpi w14:val="330"/>
  <w15:docId w15:val="{CC3953F6-0C54-4BE8-82D2-94D3CB46F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ara02">
    <w:name w:val="Para 02"/>
    <w:basedOn w:val="Normal"/>
    <w:qFormat/>
    <w:rsid w:val="00D84158"/>
    <w:pPr>
      <w:spacing w:after="0" w:line="288" w:lineRule="atLeast"/>
      <w:ind w:firstLine="360"/>
      <w:jc w:val="both"/>
    </w:pPr>
    <w:rPr>
      <w:rFonts w:ascii="Garamond" w:eastAsia="Garamond" w:hAnsi="Garamond" w:cs="Times New Roman"/>
      <w:i/>
      <w:iCs/>
      <w:color w:val="000000"/>
      <w:sz w:val="24"/>
      <w:szCs w:val="24"/>
      <w:lang w:val="en" w:eastAsia="en"/>
    </w:rPr>
  </w:style>
  <w:style w:type="paragraph" w:customStyle="1" w:styleId="Para04">
    <w:name w:val="Para 04"/>
    <w:basedOn w:val="Normal"/>
    <w:qFormat/>
    <w:rsid w:val="00D84158"/>
    <w:pPr>
      <w:spacing w:after="0" w:line="288" w:lineRule="atLeast"/>
      <w:jc w:val="both"/>
    </w:pPr>
    <w:rPr>
      <w:rFonts w:ascii="Garamond" w:eastAsia="Garamond" w:hAnsi="Garamond" w:cs="Garamond"/>
      <w:color w:val="000000"/>
      <w:sz w:val="24"/>
      <w:szCs w:val="24"/>
      <w:lang w:val="en" w:eastAsia="en"/>
    </w:rPr>
  </w:style>
  <w:style w:type="paragraph" w:customStyle="1" w:styleId="Para06">
    <w:name w:val="Para 06"/>
    <w:basedOn w:val="Normal"/>
    <w:qFormat/>
    <w:rsid w:val="00D84158"/>
    <w:pPr>
      <w:spacing w:after="0" w:line="288" w:lineRule="atLeast"/>
      <w:jc w:val="center"/>
    </w:pPr>
    <w:rPr>
      <w:rFonts w:ascii="Garamond" w:eastAsia="Garamond" w:hAnsi="Garamond" w:cs="Times New Roman"/>
      <w:b/>
      <w:bCs/>
      <w:color w:val="000000"/>
      <w:sz w:val="31"/>
      <w:szCs w:val="31"/>
      <w:lang w:val="en" w:eastAsia="en"/>
    </w:rPr>
  </w:style>
  <w:style w:type="paragraph" w:customStyle="1" w:styleId="Para09">
    <w:name w:val="Para 09"/>
    <w:basedOn w:val="Normal"/>
    <w:qFormat/>
    <w:rsid w:val="00D84158"/>
    <w:pPr>
      <w:spacing w:after="0" w:line="288" w:lineRule="atLeast"/>
      <w:jc w:val="both"/>
    </w:pPr>
    <w:rPr>
      <w:rFonts w:ascii="Garamond" w:eastAsia="Garamond" w:hAnsi="Garamond" w:cs="Times New Roman"/>
      <w:i/>
      <w:iCs/>
      <w:color w:val="000000"/>
      <w:sz w:val="24"/>
      <w:szCs w:val="24"/>
      <w:lang w:val="en" w:eastAsia="en"/>
    </w:rPr>
  </w:style>
  <w:style w:type="paragraph" w:customStyle="1" w:styleId="Para10">
    <w:name w:val="Para 10"/>
    <w:basedOn w:val="Normal"/>
    <w:qFormat/>
    <w:rsid w:val="00D84158"/>
    <w:pPr>
      <w:spacing w:after="0" w:line="288" w:lineRule="atLeast"/>
      <w:jc w:val="both"/>
    </w:pPr>
    <w:rPr>
      <w:rFonts w:ascii="Times New Roman" w:eastAsia="Times New Roman" w:hAnsi="Times New Roman" w:cs="Times New Roman"/>
      <w:color w:val="000000"/>
      <w:sz w:val="48"/>
      <w:szCs w:val="48"/>
      <w:lang w:val="en" w:eastAsia="en"/>
    </w:rPr>
  </w:style>
  <w:style w:type="paragraph" w:customStyle="1" w:styleId="Para31">
    <w:name w:val="Para 31"/>
    <w:basedOn w:val="Normal"/>
    <w:qFormat/>
    <w:rsid w:val="00D84158"/>
    <w:pPr>
      <w:spacing w:after="0" w:line="288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" w:eastAsia="en"/>
    </w:rPr>
  </w:style>
  <w:style w:type="character" w:customStyle="1" w:styleId="01Text">
    <w:name w:val="01 Text"/>
    <w:rsid w:val="00D84158"/>
    <w:rPr>
      <w:rFonts w:ascii="Times New Roman" w:eastAsia="Times New Roman" w:hAnsi="Times New Roman" w:cs="Times New Roman"/>
    </w:rPr>
  </w:style>
  <w:style w:type="paragraph" w:customStyle="1" w:styleId="0Block">
    <w:name w:val="0 Block"/>
    <w:rsid w:val="00D84158"/>
    <w:pPr>
      <w:spacing w:after="0" w:line="288" w:lineRule="atLeast"/>
      <w:jc w:val="both"/>
    </w:pPr>
    <w:rPr>
      <w:rFonts w:cs="Times New Roman"/>
      <w:lang w:val="en" w:eastAsia="en"/>
    </w:rPr>
  </w:style>
  <w:style w:type="character" w:styleId="PageNumber">
    <w:name w:val="page number"/>
    <w:basedOn w:val="DefaultParagraphFont"/>
    <w:uiPriority w:val="99"/>
    <w:semiHidden/>
    <w:unhideWhenUsed/>
    <w:rsid w:val="00711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1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969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Tomorrow Never Knows</dc:title>
  <dc:subject/>
  <dc:creator>Lawrence Watt-Evans</dc:creator>
  <cp:keywords/>
  <dc:description/>
  <cp:lastModifiedBy>Andrey Piskunov</cp:lastModifiedBy>
  <cp:revision>8</cp:revision>
  <dcterms:created xsi:type="dcterms:W3CDTF">2013-12-23T23:15:00Z</dcterms:created>
  <dcterms:modified xsi:type="dcterms:W3CDTF">2026-01-05T00:41:00Z</dcterms:modified>
  <cp:category/>
</cp:coreProperties>
</file>